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6AA" w:rsidRDefault="00CB0968">
      <w:bookmarkStart w:id="0" w:name="_GoBack"/>
      <w:bookmarkEnd w:id="0"/>
      <w:r>
        <w:rPr>
          <w:noProof/>
          <w:lang w:eastAsia="en-US" w:bidi="ar-SA"/>
        </w:rPr>
        <mc:AlternateContent>
          <mc:Choice Requires="wps">
            <w:drawing>
              <wp:anchor distT="0" distB="0" distL="114300" distR="114300" simplePos="0" relativeHeight="251658240" behindDoc="0" locked="0" layoutInCell="0" allowOverlap="1" wp14:editId="2A3D5B55">
                <wp:simplePos x="0" y="0"/>
                <wp:positionH relativeFrom="margin">
                  <wp:align>center</wp:align>
                </wp:positionH>
                <wp:positionV relativeFrom="margin">
                  <wp:align>top</wp:align>
                </wp:positionV>
                <wp:extent cx="7108825" cy="241935"/>
                <wp:effectExtent l="0" t="0" r="3175"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W w:w="5000" w:type="pct"/>
                              <w:jc w:val="center"/>
                              <w:tblCellMar>
                                <w:left w:w="0" w:type="dxa"/>
                                <w:right w:w="0" w:type="dxa"/>
                              </w:tblCellMar>
                              <w:tblLook w:val="04A0" w:firstRow="1" w:lastRow="0" w:firstColumn="1" w:lastColumn="0" w:noHBand="0" w:noVBand="1"/>
                            </w:tblPr>
                            <w:tblGrid>
                              <w:gridCol w:w="11210"/>
                            </w:tblGrid>
                            <w:tr w:rsidR="0018386F">
                              <w:trPr>
                                <w:jc w:val="center"/>
                              </w:trPr>
                              <w:tc>
                                <w:tcPr>
                                  <w:tcW w:w="0" w:type="auto"/>
                                  <w:shd w:val="clear" w:color="auto" w:fill="F4B29B" w:themeFill="accent1" w:themeFillTint="66"/>
                                  <w:vAlign w:val="center"/>
                                </w:tcPr>
                                <w:p w:rsidR="0018386F" w:rsidRDefault="0018386F">
                                  <w:pPr>
                                    <w:pStyle w:val="NoSpacing"/>
                                    <w:rPr>
                                      <w:sz w:val="8"/>
                                      <w:szCs w:val="8"/>
                                    </w:rPr>
                                  </w:pPr>
                                </w:p>
                              </w:tc>
                            </w:tr>
                            <w:tr w:rsidR="0018386F">
                              <w:trPr>
                                <w:jc w:val="center"/>
                              </w:trPr>
                              <w:tc>
                                <w:tcPr>
                                  <w:tcW w:w="0" w:type="auto"/>
                                  <w:shd w:val="clear" w:color="auto" w:fill="D34817" w:themeFill="accent1"/>
                                  <w:vAlign w:val="center"/>
                                </w:tcPr>
                                <w:p w:rsidR="0018386F" w:rsidRDefault="0018386F">
                                  <w:pPr>
                                    <w:pStyle w:val="NoSpacing"/>
                                    <w:rPr>
                                      <w:sz w:val="16"/>
                                      <w:szCs w:val="16"/>
                                    </w:rPr>
                                  </w:pPr>
                                </w:p>
                              </w:tc>
                            </w:tr>
                            <w:tr w:rsidR="0018386F">
                              <w:trPr>
                                <w:jc w:val="center"/>
                              </w:trPr>
                              <w:tc>
                                <w:tcPr>
                                  <w:tcW w:w="0" w:type="auto"/>
                                  <w:shd w:val="clear" w:color="auto" w:fill="918485" w:themeFill="accent5"/>
                                  <w:vAlign w:val="center"/>
                                </w:tcPr>
                                <w:p w:rsidR="0018386F" w:rsidRDefault="0018386F">
                                  <w:pPr>
                                    <w:pStyle w:val="NoSpacing"/>
                                    <w:rPr>
                                      <w:sz w:val="8"/>
                                      <w:szCs w:val="8"/>
                                    </w:rPr>
                                  </w:pPr>
                                </w:p>
                              </w:tc>
                            </w:tr>
                          </w:tbl>
                          <w:p w:rsidR="0018386F" w:rsidRDefault="0018386F">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Rectangle 4" o:spid="_x0000_s1026" style="position:absolute;margin-left:0;margin-top:0;width:559.75pt;height:19.05pt;z-index:251658240;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" o:allowincell="f" filled="f" stroked="f">
                <v:textbox style="mso-fit-shape-to-text:t" inset="0,0,0,0">
                  <w:txbxContent>
                    <w:tbl>
                      <w:tblPr>
                        <w:tblW w:w="5000" w:type="pct"/>
                        <w:jc w:val="center"/>
                        <w:tblCellMar>
                          <w:left w:w="0" w:type="dxa"/>
                          <w:right w:w="0" w:type="dxa"/>
                        </w:tblCellMar>
                        <w:tblLook w:val="04A0" w:firstRow="1" w:lastRow="0" w:firstColumn="1" w:lastColumn="0" w:noHBand="0" w:noVBand="1"/>
                      </w:tblPr>
                      <w:tblGrid>
                        <w:gridCol w:w="11210"/>
                      </w:tblGrid>
                      <w:tr w:rsidR="0018386F">
                        <w:trPr>
                          <w:jc w:val="center"/>
                        </w:trPr>
                        <w:tc>
                          <w:tcPr>
                            <w:tcW w:w="0" w:type="auto"/>
                            <w:shd w:val="clear" w:color="auto" w:fill="F4B29B" w:themeFill="accent1" w:themeFillTint="66"/>
                            <w:vAlign w:val="center"/>
                          </w:tcPr>
                          <w:p w:rsidR="0018386F" w:rsidRDefault="0018386F">
                            <w:pPr>
                              <w:pStyle w:val="NoSpacing"/>
                              <w:rPr>
                                <w:sz w:val="8"/>
                                <w:szCs w:val="8"/>
                              </w:rPr>
                            </w:pPr>
                          </w:p>
                        </w:tc>
                      </w:tr>
                      <w:tr w:rsidR="0018386F">
                        <w:trPr>
                          <w:jc w:val="center"/>
                        </w:trPr>
                        <w:tc>
                          <w:tcPr>
                            <w:tcW w:w="0" w:type="auto"/>
                            <w:shd w:val="clear" w:color="auto" w:fill="D34817" w:themeFill="accent1"/>
                            <w:vAlign w:val="center"/>
                          </w:tcPr>
                          <w:p w:rsidR="0018386F" w:rsidRDefault="0018386F">
                            <w:pPr>
                              <w:pStyle w:val="NoSpacing"/>
                              <w:rPr>
                                <w:sz w:val="16"/>
                                <w:szCs w:val="16"/>
                              </w:rPr>
                            </w:pPr>
                          </w:p>
                        </w:tc>
                      </w:tr>
                      <w:tr w:rsidR="0018386F">
                        <w:trPr>
                          <w:jc w:val="center"/>
                        </w:trPr>
                        <w:tc>
                          <w:tcPr>
                            <w:tcW w:w="0" w:type="auto"/>
                            <w:shd w:val="clear" w:color="auto" w:fill="918485" w:themeFill="accent5"/>
                            <w:vAlign w:val="center"/>
                          </w:tcPr>
                          <w:p w:rsidR="0018386F" w:rsidRDefault="0018386F">
                            <w:pPr>
                              <w:pStyle w:val="NoSpacing"/>
                              <w:rPr>
                                <w:sz w:val="8"/>
                                <w:szCs w:val="8"/>
                              </w:rPr>
                            </w:pPr>
                          </w:p>
                        </w:tc>
                      </w:tr>
                    </w:tbl>
                    <w:p w:rsidR="0018386F" w:rsidRDefault="0018386F">
                      <w:pPr>
                        <w:spacing w:after="0" w:line="14" w:lineRule="exact"/>
                        <w:rPr>
                          <w:sz w:val="8"/>
                          <w:szCs w:val="8"/>
                        </w:rPr>
                      </w:pPr>
                    </w:p>
                  </w:txbxContent>
                </v:textbox>
                <w10:wrap anchorx="margin" anchory="margin"/>
              </v:rect>
            </w:pict>
          </mc:Fallback>
        </mc:AlternateContent>
      </w:r>
    </w:p>
    <w:p w:rsidR="00CB0968" w:rsidRDefault="00CB0968" w:rsidP="00CB0968">
      <w:r>
        <w:t>Megan Garrett</w:t>
      </w:r>
    </w:p>
    <w:p w:rsidR="00CB0968" w:rsidRDefault="00CB0968" w:rsidP="00CB0968">
      <w:r>
        <w:t>2/22/12</w:t>
      </w:r>
    </w:p>
    <w:p w:rsidR="00CB0968" w:rsidRDefault="00CB0968" w:rsidP="00CB0968">
      <w:r>
        <w:t xml:space="preserve">Global networking </w:t>
      </w:r>
    </w:p>
    <w:p w:rsidR="00CB0968" w:rsidRDefault="00CB0968" w:rsidP="00CB0968"/>
    <w:p w:rsidR="00CB0968" w:rsidRDefault="00CB0968" w:rsidP="00CB0968"/>
    <w:p w:rsidR="00CB0968" w:rsidRDefault="00CB0968" w:rsidP="00CB0968">
      <w:r>
        <w:t>Dear Mr. Hampton,</w:t>
      </w:r>
    </w:p>
    <w:p w:rsidR="00CB0968" w:rsidRDefault="00CB0968" w:rsidP="00CB0968"/>
    <w:p w:rsidR="00CB0968" w:rsidRDefault="00CB0968" w:rsidP="00CB0968">
      <w:r>
        <w:tab/>
      </w:r>
    </w:p>
    <w:p w:rsidR="00CB0968" w:rsidRDefault="00CB0968" w:rsidP="00CB0968">
      <w:pPr>
        <w:spacing w:line="480" w:lineRule="auto"/>
      </w:pPr>
    </w:p>
    <w:p w:rsidR="00CB0968" w:rsidRDefault="00CB0968" w:rsidP="00CB0968">
      <w:pPr>
        <w:spacing w:line="480" w:lineRule="auto"/>
      </w:pPr>
      <w:r>
        <w:tab/>
        <w:t>I am writing to you because I am interested in applying for an overseas job in China. I think I should go because I am intrigued by the culture and lifestyle there. In global networking I intend on learning a lot about the different culture. For instance, we will be preparing food for each of the countries we have chosen in that class. I, obviously, have chosen China and have heard a lot of good things about the dishes.  I am very interested to see what it is like over there and to learn about the language, the food, and the people. I don't know a lot about China, but I hope to learn a lot in the next seven weeks and do the best job that I can.  I have always wanted to travel there. This will be very important in my future career because it would be such an amazing experience.  I hope you consider me for this position.</w:t>
      </w:r>
    </w:p>
    <w:p w:rsidR="00CB0968" w:rsidRDefault="00CB0968" w:rsidP="00CB0968">
      <w:pPr>
        <w:spacing w:line="480" w:lineRule="auto"/>
      </w:pPr>
    </w:p>
    <w:p w:rsidR="00CB0968" w:rsidRDefault="00CB0968" w:rsidP="00CB0968">
      <w:pPr>
        <w:spacing w:line="480" w:lineRule="auto"/>
      </w:pPr>
      <w:r>
        <w:tab/>
      </w:r>
      <w:r>
        <w:tab/>
      </w:r>
      <w:r>
        <w:tab/>
      </w:r>
      <w:r>
        <w:tab/>
      </w:r>
      <w:r>
        <w:tab/>
        <w:t>Sincerely,</w:t>
      </w:r>
    </w:p>
    <w:p w:rsidR="00CB0968" w:rsidRDefault="00CB0968" w:rsidP="00CB0968">
      <w:pPr>
        <w:spacing w:line="480" w:lineRule="auto"/>
      </w:pPr>
      <w:r>
        <w:tab/>
      </w:r>
      <w:r>
        <w:tab/>
      </w:r>
      <w:r>
        <w:tab/>
      </w:r>
      <w:r>
        <w:tab/>
      </w:r>
      <w:r>
        <w:tab/>
        <w:t>Megan Garrett</w:t>
      </w:r>
    </w:p>
    <w:p w:rsidR="00CB0968" w:rsidRDefault="00CB0968" w:rsidP="00CB0968">
      <w:pPr>
        <w:spacing w:line="480" w:lineRule="auto"/>
      </w:pPr>
      <w:r>
        <w:tab/>
      </w:r>
      <w:r>
        <w:tab/>
      </w:r>
      <w:r>
        <w:tab/>
      </w:r>
      <w:r>
        <w:tab/>
      </w:r>
      <w:r>
        <w:tab/>
        <w:t xml:space="preserve"> </w:t>
      </w:r>
    </w:p>
    <w:p w:rsidR="002D36AA" w:rsidRDefault="002D36AA">
      <w:pPr>
        <w:pStyle w:val="Signature"/>
      </w:pPr>
    </w:p>
    <w:sectPr w:rsidR="002D36AA">
      <w:footerReference w:type="even" r:id="rId9"/>
      <w:footerReference w:type="default" r:id="rId10"/>
      <w:headerReference w:type="first" r:id="rId11"/>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86F" w:rsidRDefault="0018386F">
      <w:pPr>
        <w:spacing w:after="0" w:line="240" w:lineRule="auto"/>
      </w:pPr>
      <w:r>
        <w:separator/>
      </w:r>
    </w:p>
  </w:endnote>
  <w:endnote w:type="continuationSeparator" w:id="0">
    <w:p w:rsidR="0018386F" w:rsidRDefault="00183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Perpetua">
    <w:panose1 w:val="02020502060401020303"/>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GｺﾞｼｯｸM">
    <w:panose1 w:val="00000000000000000000"/>
    <w:charset w:val="00"/>
    <w:family w:val="roman"/>
    <w:notTrueType/>
    <w:pitch w:val="default"/>
  </w:font>
  <w:font w:name="HG創英ﾌﾟﾚｾﾞﾝｽEB">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86F" w:rsidRDefault="0018386F">
    <w:pPr>
      <w:pStyle w:val="Footer"/>
    </w:pPr>
    <w:r>
      <w:rPr>
        <w:noProof/>
        <w:lang w:eastAsia="en-US" w:bidi="ar-SA"/>
      </w:rPr>
      <mc:AlternateContent>
        <mc:Choice Requires="wps">
          <w:drawing>
            <wp:anchor distT="0" distB="0" distL="114300" distR="114300" simplePos="0" relativeHeight="251666432" behindDoc="0" locked="0" layoutInCell="0" allowOverlap="1" wp14:editId="306498A0">
              <wp:simplePos x="0" y="0"/>
              <wp:positionH relativeFrom="rightMargin">
                <wp:align>left</wp:align>
              </wp:positionH>
              <wp:positionV relativeFrom="margin">
                <wp:align>bottom</wp:align>
              </wp:positionV>
              <wp:extent cx="531495" cy="8229600"/>
              <wp:effectExtent l="0" t="0" r="1905"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8386F" w:rsidRDefault="00343C4D">
                          <w:pPr>
                            <w:pStyle w:val="GrayText"/>
                          </w:pPr>
                          <w:sdt>
                            <w:sdtPr>
                              <w:id w:val="23888244"/>
                              <w:showingPlcHdr/>
                              <w:dataBinding w:prefixMappings="xmlns:ns0='http://schemas.openxmlformats.org/officeDocument/2006/extended-properties' " w:xpath="/ns0:Properties[1]/ns0:Company[1]" w:storeItemID="{6668398D-A668-4E3E-A5EB-62B293D839F1}"/>
                              <w:text/>
                            </w:sdtPr>
                            <w:sdtEndPr/>
                            <w:sdtContent>
                              <w:r w:rsidR="0018386F">
                                <w:rPr>
                                  <w:rStyle w:val="PlaceholderText"/>
                                </w:rPr>
                                <w:t>[Type the company name]</w:t>
                              </w:r>
                            </w:sdtContent>
                          </w:sdt>
                          <w:r w:rsidR="0018386F">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2" o:spid="_x0000_s1027" style="position:absolute;margin-left:0;margin-top:0;width:41.85pt;height:9in;z-index:251666432;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" o:allowincell="f" filled="f" stroked="f">
              <v:textbox style="layout-flow:vertical;mso-layout-flow-alt:bottom-to-top" inset=",,8.64pt,10.8pt">
                <w:txbxContent>
                  <w:p w:rsidR="0018386F" w:rsidRDefault="0018386F">
                    <w:pPr>
                      <w:pStyle w:val="GrayText"/>
                    </w:pPr>
                    <w:sdt>
                      <w:sdtPr>
                        <w:id w:val="23888244"/>
                        <w:showingPlcHdr/>
                        <w:dataBinding w:prefixMappings="xmlns:ns0='http://schemas.openxmlformats.org/officeDocument/2006/extended-properties' " w:xpath="/ns0:Properties[1]/ns0:Company[1]" w:storeItemID="{6668398D-A668-4E3E-A5EB-62B293D839F1}"/>
                        <w:text/>
                      </w:sdtPr>
                      <w:sdtContent>
                        <w:r>
                          <w:rPr>
                            <w:rStyle w:val="PlaceholderText"/>
                          </w:rPr>
                          <w:t>[Type the company name]</w:t>
                        </w:r>
                      </w:sdtContent>
                    </w:sdt>
                    <w:r>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667456" behindDoc="0" locked="0" layoutInCell="0" allowOverlap="1" wp14:editId="4CA9FD3B">
              <wp:simplePos x="0" y="0"/>
              <wp:positionH relativeFrom="page">
                <wp:align>center</wp:align>
              </wp:positionH>
              <wp:positionV relativeFrom="page">
                <wp:align>center</wp:align>
              </wp:positionV>
              <wp:extent cx="7126605" cy="9434195"/>
              <wp:effectExtent l="9525" t="9525" r="14605" b="1143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4" o:spid="_x0000_s1026" style="position:absolute;margin-left:0;margin-top:0;width:561.15pt;height:742.85pt;z-index:25166745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665408" behindDoc="0" locked="0" layoutInCell="0" allowOverlap="1" wp14:editId="79EB22FB">
              <wp:simplePos x="0" y="0"/>
              <wp:positionH relativeFrom="rightMargin">
                <wp:align>left</wp:align>
              </wp:positionH>
              <wp:positionV relativeFrom="bottomMargin">
                <wp:align>top</wp:align>
              </wp:positionV>
              <wp:extent cx="520700" cy="520700"/>
              <wp:effectExtent l="0" t="0" r="3175" b="3175"/>
              <wp:wrapNone/>
              <wp:docPr id="6"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8386F" w:rsidRDefault="0018386F">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8" style="position:absolute;margin-left:0;margin-top:0;width:41pt;height:41pt;z-index:251665408;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" o:allowincell="f" fillcolor="#d34817" stroked="f">
              <v:textbox inset="0,0,0,0">
                <w:txbxContent>
                  <w:p w:rsidR="0018386F" w:rsidRDefault="0018386F">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86F" w:rsidRDefault="0018386F">
    <w:pPr>
      <w:rPr>
        <w:sz w:val="20"/>
      </w:rPr>
    </w:pPr>
    <w:r>
      <w:rPr>
        <w:noProof/>
        <w:sz w:val="10"/>
        <w:szCs w:val="10"/>
        <w:lang w:eastAsia="en-US" w:bidi="ar-SA"/>
      </w:rPr>
      <mc:AlternateContent>
        <mc:Choice Requires="wps">
          <w:drawing>
            <wp:anchor distT="0" distB="0" distL="114300" distR="114300" simplePos="0" relativeHeight="251663360" behindDoc="0" locked="0" layoutInCell="0" allowOverlap="1" wp14:editId="504EFD61">
              <wp:simplePos x="0" y="0"/>
              <wp:positionH relativeFrom="leftMargin">
                <wp:align>right</wp:align>
              </wp:positionH>
              <wp:positionV relativeFrom="margin">
                <wp:align>bottom</wp:align>
              </wp:positionV>
              <wp:extent cx="594995" cy="8229600"/>
              <wp:effectExtent l="0" t="0" r="0" b="0"/>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8386F" w:rsidRDefault="00343C4D">
                          <w:pPr>
                            <w:pStyle w:val="GrayText"/>
                          </w:pPr>
                          <w:sdt>
                            <w:sdtPr>
                              <w:id w:val="-59562174"/>
                              <w:showingPlcHdr/>
                              <w:dataBinding w:prefixMappings="xmlns:ns0='http://schemas.openxmlformats.org/officeDocument/2006/extended-properties' " w:xpath="/ns0:Properties[1]/ns0:Company[1]" w:storeItemID="{6668398D-A668-4E3E-A5EB-62B293D839F1}"/>
                              <w:text/>
                            </w:sdtPr>
                            <w:sdtEndPr/>
                            <w:sdtContent>
                              <w:r w:rsidR="0018386F">
                                <w:t>[Type the company name]</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4" o:spid="_x0000_s1029" style="position:absolute;margin-left:-4.35pt;margin-top:0;width:46.85pt;height:9in;z-index:251663360;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" o:allowincell="f" filled="f" stroked="f">
              <v:textbox style="layout-flow:vertical;mso-layout-flow-alt:bottom-to-top" inset=",,8.64pt,10.8pt">
                <w:txbxContent>
                  <w:p w:rsidR="0018386F" w:rsidRDefault="0018386F">
                    <w:pPr>
                      <w:pStyle w:val="GrayText"/>
                    </w:pPr>
                    <w:sdt>
                      <w:sdtPr>
                        <w:id w:val="-59562174"/>
                        <w:showingPlcHdr/>
                        <w:dataBinding w:prefixMappings="xmlns:ns0='http://schemas.openxmlformats.org/officeDocument/2006/extended-properties' " w:xpath="/ns0:Properties[1]/ns0:Company[1]" w:storeItemID="{6668398D-A668-4E3E-A5EB-62B293D839F1}"/>
                        <w:text/>
                      </w:sdtPr>
                      <w:sdtContent>
                        <w:r>
                          <w:t>[Type the company name]</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662336" behindDoc="0" locked="0" layoutInCell="0" allowOverlap="1" wp14:editId="3267B9C8">
              <wp:simplePos x="0" y="0"/>
              <wp:positionH relativeFrom="page">
                <wp:align>center</wp:align>
              </wp:positionH>
              <wp:positionV relativeFrom="page">
                <wp:align>center</wp:align>
              </wp:positionV>
              <wp:extent cx="7126605" cy="9434195"/>
              <wp:effectExtent l="9525" t="9525" r="14605" b="11430"/>
              <wp:wrapNone/>
              <wp:docPr id="1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1" o:spid="_x0000_s1026" style="position:absolute;margin-left:0;margin-top:0;width:561.15pt;height:742.85pt;z-index:25166233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661312" behindDoc="0" locked="0" layoutInCell="0" allowOverlap="1" wp14:editId="30D9E660">
              <wp:simplePos x="0" y="0"/>
              <wp:positionH relativeFrom="leftMargin">
                <wp:align>right</wp:align>
              </wp:positionH>
              <wp:positionV relativeFrom="bottomMargin">
                <wp:align>top</wp:align>
              </wp:positionV>
              <wp:extent cx="520700" cy="520700"/>
              <wp:effectExtent l="2540" t="0" r="635" b="3175"/>
              <wp:wrapNone/>
              <wp:docPr id="1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18386F" w:rsidRDefault="0018386F">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3</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0" style="position:absolute;margin-left:-10.2pt;margin-top:0;width:41pt;height:41pt;z-index:251661312;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" o:allowincell="f" fillcolor="#d34817" stroked="f">
              <v:textbox inset="0,0,0,0">
                <w:txbxContent>
                  <w:p w:rsidR="0018386F" w:rsidRDefault="0018386F">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3</w:t>
                    </w:r>
                    <w:r>
                      <w:rPr>
                        <w:noProof/>
                        <w:color w:val="FFFFFF" w:themeColor="background1"/>
                        <w:sz w:val="40"/>
                        <w:szCs w:val="40"/>
                      </w:rPr>
                      <w:fldChar w:fldCharType="end"/>
                    </w:r>
                  </w:p>
                </w:txbxContent>
              </v:textbox>
              <w10:wrap anchorx="margin" anchory="margin"/>
            </v:oval>
          </w:pict>
        </mc:Fallback>
      </mc:AlternateContent>
    </w:r>
  </w:p>
  <w:p w:rsidR="0018386F" w:rsidRDefault="0018386F">
    <w:pPr>
      <w:pStyle w:val="Footer"/>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86F" w:rsidRDefault="0018386F">
      <w:pPr>
        <w:spacing w:after="0" w:line="240" w:lineRule="auto"/>
      </w:pPr>
      <w:r>
        <w:separator/>
      </w:r>
    </w:p>
  </w:footnote>
  <w:footnote w:type="continuationSeparator" w:id="0">
    <w:p w:rsidR="0018386F" w:rsidRDefault="0018386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86F" w:rsidRDefault="0018386F">
    <w:pPr>
      <w:pStyle w:val="Header"/>
    </w:pPr>
    <w:r>
      <w:rPr>
        <w:noProof/>
        <w:lang w:eastAsia="en-US" w:bidi="ar-SA"/>
      </w:rPr>
      <mc:AlternateContent>
        <mc:Choice Requires="wps">
          <w:drawing>
            <wp:anchor distT="0" distB="0" distL="114300" distR="114300" simplePos="0" relativeHeight="251669504" behindDoc="0" locked="0" layoutInCell="0" allowOverlap="1" wp14:editId="5E895CB9">
              <wp:simplePos x="0" y="0"/>
              <wp:positionH relativeFrom="page">
                <wp:align>center</wp:align>
              </wp:positionH>
              <wp:positionV relativeFrom="page">
                <wp:align>center</wp:align>
              </wp:positionV>
              <wp:extent cx="7150735" cy="9455150"/>
              <wp:effectExtent l="0" t="0" r="0" b="0"/>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4" o:spid="_x0000_s1026" style="position:absolute;margin-left:0;margin-top:0;width:563.05pt;height:744.5pt;z-index:25166950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" o:allowincell="f" filled="f" fillcolor="black" strokeweight="1pt">
              <w10:wrap anchorx="page" anchory="page"/>
            </v:round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4AAC3C4A"/>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3932A106"/>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968"/>
    <w:rsid w:val="0018386F"/>
    <w:rsid w:val="002D36AA"/>
    <w:rsid w:val="00343C4D"/>
    <w:rsid w:val="005756CB"/>
    <w:rsid w:val="00CB0968"/>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qFormat/>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qFormat/>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pPr>
      <w:spacing w:before="200" w:after="0"/>
      <w:outlineLvl w:val="5"/>
    </w:pPr>
    <w:rPr>
      <w:rFonts w:asciiTheme="majorHAnsi" w:hAnsiTheme="majorHAnsi"/>
      <w:color w:val="524733" w:themeColor="accent3" w:themeShade="80"/>
      <w:spacing w:val="10"/>
      <w:sz w:val="24"/>
    </w:rPr>
  </w:style>
  <w:style w:type="paragraph" w:styleId="Heading7">
    <w:name w:val="heading 7"/>
    <w:basedOn w:val="Normal"/>
    <w:next w:val="Normal"/>
    <w:link w:val="Heading7Char"/>
    <w:uiPriority w:val="9"/>
    <w:semiHidden/>
    <w:unhideWhenUsed/>
    <w:qFormat/>
    <w:pPr>
      <w:spacing w:before="200" w:after="0"/>
      <w:outlineLvl w:val="6"/>
    </w:pPr>
    <w:rPr>
      <w:rFonts w:asciiTheme="majorHAnsi" w:hAnsiTheme="majorHAnsi"/>
      <w:i/>
      <w:color w:val="524733" w:themeColor="accent3" w:themeShade="80"/>
      <w:spacing w:val="10"/>
      <w:sz w:val="24"/>
    </w:rPr>
  </w:style>
  <w:style w:type="paragraph" w:styleId="Heading8">
    <w:name w:val="heading 8"/>
    <w:basedOn w:val="Normal"/>
    <w:next w:val="Normal"/>
    <w:link w:val="Heading8Char"/>
    <w:uiPriority w:val="9"/>
    <w:semiHidden/>
    <w:unhideWhenUsed/>
    <w:qFormat/>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lang w:eastAsia="ja-JP" w:bidi="he-IL"/>
    </w:rPr>
  </w:style>
  <w:style w:type="paragraph" w:styleId="NoSpacing">
    <w:name w:val="No Spacing"/>
    <w:basedOn w:val="Normal"/>
    <w:uiPriority w:val="1"/>
    <w:qFormat/>
    <w:pPr>
      <w:spacing w:after="0" w:line="240" w:lineRule="auto"/>
    </w:pPr>
  </w:style>
  <w:style w:type="paragraph" w:styleId="Closing">
    <w:name w:val="Closing"/>
    <w:basedOn w:val="Normal"/>
    <w:link w:val="ClosingChar"/>
    <w:uiPriority w:val="7"/>
    <w:unhideWhenUsed/>
    <w:qFormat/>
    <w:pPr>
      <w:spacing w:before="480" w:after="960"/>
      <w:contextualSpacing/>
    </w:pPr>
  </w:style>
  <w:style w:type="character" w:customStyle="1" w:styleId="ClosingChar">
    <w:name w:val="Closing Char"/>
    <w:basedOn w:val="DefaultParagraphFont"/>
    <w:link w:val="Closing"/>
    <w:uiPriority w:val="7"/>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pPr>
      <w:spacing w:after="360"/>
      <w:contextualSpacing/>
    </w:pPr>
  </w:style>
  <w:style w:type="paragraph" w:styleId="Salutation">
    <w:name w:val="Salutation"/>
    <w:basedOn w:val="NoSpacing"/>
    <w:next w:val="Normal"/>
    <w:link w:val="SalutationChar"/>
    <w:uiPriority w:val="6"/>
    <w:unhideWhenUsed/>
    <w:qFormat/>
    <w:pPr>
      <w:spacing w:before="480" w:after="320"/>
      <w:contextualSpacing/>
    </w:pPr>
    <w:rPr>
      <w:b/>
    </w:rPr>
  </w:style>
  <w:style w:type="character" w:customStyle="1" w:styleId="SalutationChar">
    <w:name w:val="Salutation Char"/>
    <w:basedOn w:val="DefaultParagraphFont"/>
    <w:link w:val="Salutation"/>
    <w:uiPriority w:val="6"/>
    <w:rPr>
      <w:rFonts w:cs="Times New Roman"/>
      <w:b/>
      <w:color w:val="000000" w:themeColor="text1"/>
      <w:szCs w:val="20"/>
      <w:lang w:eastAsia="ja-JP" w:bidi="he-IL"/>
    </w:rPr>
  </w:style>
  <w:style w:type="paragraph" w:customStyle="1" w:styleId="SenderAddress">
    <w:name w:val="Sender Address"/>
    <w:basedOn w:val="NoSpacing"/>
    <w:uiPriority w:val="3"/>
    <w:qFormat/>
    <w:pPr>
      <w:spacing w:after="360"/>
      <w:contextualSpacing/>
    </w:pPr>
  </w:style>
  <w:style w:type="character" w:styleId="PlaceholderText">
    <w:name w:val="Placeholder Text"/>
    <w:basedOn w:val="DefaultParagraphFont"/>
    <w:uiPriority w:val="99"/>
    <w:unhideWhenUsed/>
    <w:qFormat/>
    <w:rPr>
      <w:color w:val="808080"/>
    </w:rPr>
  </w:style>
  <w:style w:type="paragraph" w:styleId="Signature">
    <w:name w:val="Signature"/>
    <w:basedOn w:val="Normal"/>
    <w:link w:val="SignatureChar"/>
    <w:uiPriority w:val="99"/>
    <w:unhideWhenUsed/>
    <w:pPr>
      <w:spacing w:after="200"/>
      <w:contextualSpacing/>
    </w:pPr>
  </w:style>
  <w:style w:type="character" w:customStyle="1" w:styleId="SignatureChar">
    <w:name w:val="Signature Char"/>
    <w:basedOn w:val="DefaultParagraphFont"/>
    <w:link w:val="Signature"/>
    <w:uiPriority w:val="99"/>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lang w:eastAsia="ja-JP" w:bidi="he-IL"/>
    </w:rPr>
  </w:style>
  <w:style w:type="paragraph" w:styleId="BlockText">
    <w:name w:val="Block Text"/>
    <w:aliases w:val="Block Quote"/>
    <w:uiPriority w:val="40"/>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855D5D" w:themeColor="accent6"/>
      <w:sz w:val="20"/>
      <w:szCs w:val="20"/>
    </w:rPr>
  </w:style>
  <w:style w:type="paragraph" w:styleId="Caption">
    <w:name w:val="caption"/>
    <w:basedOn w:val="Normal"/>
    <w:next w:val="Normal"/>
    <w:uiPriority w:val="35"/>
    <w:unhideWhenUsed/>
    <w:qFormat/>
    <w:pPr>
      <w:spacing w:after="0" w:line="240" w:lineRule="auto"/>
    </w:pPr>
    <w:rPr>
      <w:bCs/>
      <w:smallCaps/>
      <w:color w:val="732117" w:themeColor="accent2" w:themeShade="BF"/>
      <w:spacing w:val="10"/>
      <w:sz w:val="18"/>
      <w:szCs w:val="18"/>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themeColor="text1"/>
      <w:szCs w:val="20"/>
      <w:lang w:eastAsia="ja-JP" w:bidi="he-IL"/>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Pr>
      <w:rFonts w:asciiTheme="majorHAnsi" w:hAnsiTheme="majorHAnsi" w:cs="Times New Roman"/>
      <w:b/>
      <w:color w:val="9D3511"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Pr>
      <w:rFonts w:asciiTheme="majorHAnsi" w:hAnsiTheme="majorHAnsi" w:cs="Times New Roman"/>
      <w:b/>
      <w:color w:val="9D3511"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Pr>
      <w:rFonts w:asciiTheme="majorHAnsi" w:hAnsiTheme="majorHAnsi" w:cs="Times New Roman"/>
      <w:b/>
      <w:color w:val="D34817" w:themeColor="accent1"/>
      <w:spacing w:val="20"/>
      <w:sz w:val="24"/>
      <w:szCs w:val="24"/>
      <w:lang w:eastAsia="ja-JP" w:bidi="he-IL"/>
    </w:rPr>
  </w:style>
  <w:style w:type="character" w:customStyle="1" w:styleId="Heading4Char">
    <w:name w:val="Heading 4 Char"/>
    <w:basedOn w:val="DefaultParagraphFont"/>
    <w:link w:val="Heading4"/>
    <w:uiPriority w:val="9"/>
    <w:semiHidden/>
    <w:rPr>
      <w:rFonts w:asciiTheme="majorHAnsi" w:hAnsiTheme="majorHAnsi" w:cs="Times New Roman"/>
      <w:b/>
      <w:color w:val="7B6A4D" w:themeColor="accent3" w:themeShade="BF"/>
      <w:spacing w:val="20"/>
      <w:sz w:val="24"/>
      <w:lang w:eastAsia="ja-JP" w:bidi="he-IL"/>
    </w:rPr>
  </w:style>
  <w:style w:type="character" w:customStyle="1" w:styleId="Heading5Char">
    <w:name w:val="Heading 5 Char"/>
    <w:basedOn w:val="DefaultParagraphFont"/>
    <w:link w:val="Heading5"/>
    <w:uiPriority w:val="9"/>
    <w:semiHidden/>
    <w:rPr>
      <w:rFonts w:asciiTheme="majorHAnsi" w:hAnsiTheme="majorHAnsi" w:cs="Times New Roman"/>
      <w:b/>
      <w:i/>
      <w:color w:val="7B6A4D" w:themeColor="accent3" w:themeShade="BF"/>
      <w:spacing w:val="20"/>
      <w:szCs w:val="26"/>
      <w:lang w:eastAsia="ja-JP" w:bidi="he-IL"/>
    </w:rPr>
  </w:style>
  <w:style w:type="character" w:customStyle="1" w:styleId="Heading6Char">
    <w:name w:val="Heading 6 Char"/>
    <w:basedOn w:val="DefaultParagraphFont"/>
    <w:link w:val="Heading6"/>
    <w:uiPriority w:val="9"/>
    <w:semiHidden/>
    <w:rPr>
      <w:rFonts w:asciiTheme="majorHAnsi" w:hAnsiTheme="majorHAnsi" w:cs="Times New Roman"/>
      <w:color w:val="524733" w:themeColor="accent3" w:themeShade="80"/>
      <w:spacing w:val="10"/>
      <w:sz w:val="24"/>
      <w:szCs w:val="20"/>
      <w:lang w:eastAsia="ja-JP" w:bidi="he-IL"/>
    </w:rPr>
  </w:style>
  <w:style w:type="character" w:customStyle="1" w:styleId="Heading7Char">
    <w:name w:val="Heading 7 Char"/>
    <w:basedOn w:val="DefaultParagraphFont"/>
    <w:link w:val="Heading7"/>
    <w:uiPriority w:val="9"/>
    <w:semiHidden/>
    <w:rPr>
      <w:rFonts w:asciiTheme="majorHAnsi" w:hAnsiTheme="majorHAnsi" w:cs="Times New Roman"/>
      <w:i/>
      <w:color w:val="524733" w:themeColor="accent3" w:themeShade="80"/>
      <w:spacing w:val="10"/>
      <w:sz w:val="24"/>
      <w:szCs w:val="20"/>
      <w:lang w:eastAsia="ja-JP" w:bidi="he-IL"/>
    </w:rPr>
  </w:style>
  <w:style w:type="character" w:customStyle="1" w:styleId="Heading8Char">
    <w:name w:val="Heading 8 Char"/>
    <w:basedOn w:val="DefaultParagraphFont"/>
    <w:link w:val="Heading8"/>
    <w:uiPriority w:val="9"/>
    <w:semiHidden/>
    <w:rPr>
      <w:rFonts w:asciiTheme="majorHAnsi" w:hAnsiTheme="majorHAnsi" w:cs="Times New Roman"/>
      <w:color w:val="D34817" w:themeColor="accent1"/>
      <w:spacing w:val="10"/>
      <w:szCs w:val="20"/>
      <w:lang w:eastAsia="ja-JP" w:bidi="he-IL"/>
    </w:rPr>
  </w:style>
  <w:style w:type="character" w:customStyle="1" w:styleId="Heading9Char">
    <w:name w:val="Heading 9 Char"/>
    <w:basedOn w:val="DefaultParagraphFont"/>
    <w:link w:val="Heading9"/>
    <w:uiPriority w:val="9"/>
    <w:semiHidden/>
    <w:rPr>
      <w:rFonts w:asciiTheme="majorHAnsi" w:hAnsiTheme="majorHAnsi" w:cs="Times New Roman"/>
      <w:i/>
      <w:color w:val="D34817" w:themeColor="accent1"/>
      <w:spacing w:val="10"/>
      <w:szCs w:val="20"/>
      <w:lang w:eastAsia="ja-JP" w:bidi="he-IL"/>
    </w:rPr>
  </w:style>
  <w:style w:type="character" w:styleId="Hyperlink">
    <w:name w:val="Hyperlink"/>
    <w:basedOn w:val="DefaultParagraphFont"/>
    <w:uiPriority w:val="99"/>
    <w:semiHidden/>
    <w:unhideWhenUsed/>
    <w:rPr>
      <w:color w:val="CC9900" w:themeColor="hyperlink"/>
      <w:u w:val="single"/>
    </w:rPr>
  </w:style>
  <w:style w:type="character" w:styleId="IntenseEmphasis">
    <w:name w:val="Intense Emphasis"/>
    <w:basedOn w:val="DefaultParagraphFont"/>
    <w:uiPriority w:val="21"/>
    <w:qFormat/>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Pr>
      <w:rFonts w:asciiTheme="majorHAnsi" w:hAnsiTheme="majorHAnsi" w:cs="Times New Roman"/>
      <w:i/>
      <w:color w:val="FFFFFF" w:themeColor="background1"/>
      <w:sz w:val="32"/>
      <w:szCs w:val="20"/>
      <w:shd w:val="clear" w:color="auto" w:fill="D34817" w:themeFill="accent1"/>
      <w:lang w:eastAsia="ja-JP" w:bidi="he-IL"/>
    </w:rPr>
  </w:style>
  <w:style w:type="character" w:styleId="IntenseReference">
    <w:name w:val="Intense Reference"/>
    <w:basedOn w:val="DefaultParagraphFont"/>
    <w:uiPriority w:val="32"/>
    <w:qFormat/>
    <w:rPr>
      <w:rFonts w:cs="Times New Roman"/>
      <w:b/>
      <w:color w:val="D34817" w:themeColor="accent1"/>
      <w:sz w:val="22"/>
      <w:szCs w:val="20"/>
      <w:u w:val="single"/>
    </w:rPr>
  </w:style>
  <w:style w:type="paragraph" w:styleId="ListBullet">
    <w:name w:val="List Bullet"/>
    <w:basedOn w:val="Normal"/>
    <w:uiPriority w:val="37"/>
    <w:unhideWhenUsed/>
    <w:qFormat/>
    <w:pPr>
      <w:numPr>
        <w:numId w:val="11"/>
      </w:numPr>
      <w:spacing w:after="0"/>
      <w:contextualSpacing/>
    </w:pPr>
  </w:style>
  <w:style w:type="paragraph" w:styleId="ListBullet2">
    <w:name w:val="List Bullet 2"/>
    <w:basedOn w:val="Normal"/>
    <w:uiPriority w:val="37"/>
    <w:unhideWhenUsed/>
    <w:qFormat/>
    <w:pPr>
      <w:numPr>
        <w:numId w:val="12"/>
      </w:numPr>
      <w:spacing w:after="0"/>
    </w:pPr>
  </w:style>
  <w:style w:type="paragraph" w:styleId="ListBullet3">
    <w:name w:val="List Bullet 3"/>
    <w:basedOn w:val="Normal"/>
    <w:uiPriority w:val="37"/>
    <w:unhideWhenUsed/>
    <w:qFormat/>
    <w:pPr>
      <w:numPr>
        <w:numId w:val="13"/>
      </w:numPr>
      <w:spacing w:after="0"/>
    </w:pPr>
  </w:style>
  <w:style w:type="paragraph" w:styleId="ListBullet4">
    <w:name w:val="List Bullet 4"/>
    <w:basedOn w:val="Normal"/>
    <w:uiPriority w:val="37"/>
    <w:unhideWhenUsed/>
    <w:qFormat/>
    <w:pPr>
      <w:numPr>
        <w:numId w:val="14"/>
      </w:numPr>
      <w:spacing w:after="0"/>
    </w:pPr>
  </w:style>
  <w:style w:type="paragraph" w:styleId="ListBullet5">
    <w:name w:val="List Bullet 5"/>
    <w:basedOn w:val="Normal"/>
    <w:uiPriority w:val="37"/>
    <w:unhideWhenUsed/>
    <w:qFormat/>
    <w:pPr>
      <w:numPr>
        <w:numId w:val="15"/>
      </w:numPr>
      <w:spacing w:after="0"/>
    </w:p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lang w:eastAsia="ja-JP" w:bidi="he-IL"/>
    </w:rPr>
  </w:style>
  <w:style w:type="character" w:styleId="Strong">
    <w:name w:val="Strong"/>
    <w:uiPriority w:val="22"/>
    <w:qFormat/>
    <w:rPr>
      <w:rFonts w:asciiTheme="minorHAnsi" w:hAnsiTheme="minorHAnsi"/>
      <w:b/>
      <w:color w:val="9B2D1F" w:themeColor="accent2"/>
    </w:rPr>
  </w:style>
  <w:style w:type="paragraph" w:styleId="Subtitle">
    <w:name w:val="Subtitle"/>
    <w:basedOn w:val="Normal"/>
    <w:link w:val="SubtitleChar"/>
    <w:uiPriority w:val="11"/>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lang w:eastAsia="ja-JP" w:bidi="he-IL"/>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paragraph" w:styleId="Title">
    <w:name w:val="Title"/>
    <w:basedOn w:val="Normal"/>
    <w:link w:val="TitleChar"/>
    <w:uiPriority w:val="10"/>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D34817" w:themeColor="accent1"/>
      <w:sz w:val="48"/>
      <w:szCs w:val="48"/>
      <w:lang w:eastAsia="ja-JP" w:bidi="he-IL"/>
    </w:r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paragraph" w:customStyle="1" w:styleId="DateText">
    <w:name w:val="Date Text"/>
    <w:basedOn w:val="Normal"/>
    <w:uiPriority w:val="35"/>
    <w:pPr>
      <w:spacing w:before="720" w:after="200"/>
      <w:contextualSpacing/>
    </w:pPr>
  </w:style>
  <w:style w:type="paragraph" w:customStyle="1" w:styleId="GrayText">
    <w:name w:val="Gray Text"/>
    <w:basedOn w:val="NoSpacing"/>
    <w:uiPriority w:val="35"/>
    <w:qFormat/>
    <w:rPr>
      <w:rFonts w:asciiTheme="majorHAnsi" w:hAnsiTheme="majorHAnsi"/>
      <w:sz w:val="20"/>
      <w:lang w:bidi="ar-SA"/>
    </w:rPr>
  </w:style>
  <w:style w:type="character" w:customStyle="1" w:styleId="RecipientAddressChar">
    <w:name w:val="Recipient Address Char"/>
    <w:basedOn w:val="DefaultParagraphFont"/>
    <w:link w:val="RecipientAddress"/>
    <w:uiPriority w:val="5"/>
    <w:locked/>
    <w:rPr>
      <w:rFonts w:cs="Times New Roman"/>
      <w:color w:val="000000" w:themeColor="text1"/>
      <w:szCs w:val="20"/>
      <w:lang w:eastAsia="ja-JP" w:bidi="he-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qFormat/>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qFormat/>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pPr>
      <w:spacing w:before="200" w:after="0"/>
      <w:outlineLvl w:val="5"/>
    </w:pPr>
    <w:rPr>
      <w:rFonts w:asciiTheme="majorHAnsi" w:hAnsiTheme="majorHAnsi"/>
      <w:color w:val="524733" w:themeColor="accent3" w:themeShade="80"/>
      <w:spacing w:val="10"/>
      <w:sz w:val="24"/>
    </w:rPr>
  </w:style>
  <w:style w:type="paragraph" w:styleId="Heading7">
    <w:name w:val="heading 7"/>
    <w:basedOn w:val="Normal"/>
    <w:next w:val="Normal"/>
    <w:link w:val="Heading7Char"/>
    <w:uiPriority w:val="9"/>
    <w:semiHidden/>
    <w:unhideWhenUsed/>
    <w:qFormat/>
    <w:pPr>
      <w:spacing w:before="200" w:after="0"/>
      <w:outlineLvl w:val="6"/>
    </w:pPr>
    <w:rPr>
      <w:rFonts w:asciiTheme="majorHAnsi" w:hAnsiTheme="majorHAnsi"/>
      <w:i/>
      <w:color w:val="524733" w:themeColor="accent3" w:themeShade="80"/>
      <w:spacing w:val="10"/>
      <w:sz w:val="24"/>
    </w:rPr>
  </w:style>
  <w:style w:type="paragraph" w:styleId="Heading8">
    <w:name w:val="heading 8"/>
    <w:basedOn w:val="Normal"/>
    <w:next w:val="Normal"/>
    <w:link w:val="Heading8Char"/>
    <w:uiPriority w:val="9"/>
    <w:semiHidden/>
    <w:unhideWhenUsed/>
    <w:qFormat/>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lang w:eastAsia="ja-JP" w:bidi="he-IL"/>
    </w:rPr>
  </w:style>
  <w:style w:type="paragraph" w:styleId="NoSpacing">
    <w:name w:val="No Spacing"/>
    <w:basedOn w:val="Normal"/>
    <w:uiPriority w:val="1"/>
    <w:qFormat/>
    <w:pPr>
      <w:spacing w:after="0" w:line="240" w:lineRule="auto"/>
    </w:pPr>
  </w:style>
  <w:style w:type="paragraph" w:styleId="Closing">
    <w:name w:val="Closing"/>
    <w:basedOn w:val="Normal"/>
    <w:link w:val="ClosingChar"/>
    <w:uiPriority w:val="7"/>
    <w:unhideWhenUsed/>
    <w:qFormat/>
    <w:pPr>
      <w:spacing w:before="480" w:after="960"/>
      <w:contextualSpacing/>
    </w:pPr>
  </w:style>
  <w:style w:type="character" w:customStyle="1" w:styleId="ClosingChar">
    <w:name w:val="Closing Char"/>
    <w:basedOn w:val="DefaultParagraphFont"/>
    <w:link w:val="Closing"/>
    <w:uiPriority w:val="7"/>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pPr>
      <w:spacing w:after="360"/>
      <w:contextualSpacing/>
    </w:pPr>
  </w:style>
  <w:style w:type="paragraph" w:styleId="Salutation">
    <w:name w:val="Salutation"/>
    <w:basedOn w:val="NoSpacing"/>
    <w:next w:val="Normal"/>
    <w:link w:val="SalutationChar"/>
    <w:uiPriority w:val="6"/>
    <w:unhideWhenUsed/>
    <w:qFormat/>
    <w:pPr>
      <w:spacing w:before="480" w:after="320"/>
      <w:contextualSpacing/>
    </w:pPr>
    <w:rPr>
      <w:b/>
    </w:rPr>
  </w:style>
  <w:style w:type="character" w:customStyle="1" w:styleId="SalutationChar">
    <w:name w:val="Salutation Char"/>
    <w:basedOn w:val="DefaultParagraphFont"/>
    <w:link w:val="Salutation"/>
    <w:uiPriority w:val="6"/>
    <w:rPr>
      <w:rFonts w:cs="Times New Roman"/>
      <w:b/>
      <w:color w:val="000000" w:themeColor="text1"/>
      <w:szCs w:val="20"/>
      <w:lang w:eastAsia="ja-JP" w:bidi="he-IL"/>
    </w:rPr>
  </w:style>
  <w:style w:type="paragraph" w:customStyle="1" w:styleId="SenderAddress">
    <w:name w:val="Sender Address"/>
    <w:basedOn w:val="NoSpacing"/>
    <w:uiPriority w:val="3"/>
    <w:qFormat/>
    <w:pPr>
      <w:spacing w:after="360"/>
      <w:contextualSpacing/>
    </w:pPr>
  </w:style>
  <w:style w:type="character" w:styleId="PlaceholderText">
    <w:name w:val="Placeholder Text"/>
    <w:basedOn w:val="DefaultParagraphFont"/>
    <w:uiPriority w:val="99"/>
    <w:unhideWhenUsed/>
    <w:qFormat/>
    <w:rPr>
      <w:color w:val="808080"/>
    </w:rPr>
  </w:style>
  <w:style w:type="paragraph" w:styleId="Signature">
    <w:name w:val="Signature"/>
    <w:basedOn w:val="Normal"/>
    <w:link w:val="SignatureChar"/>
    <w:uiPriority w:val="99"/>
    <w:unhideWhenUsed/>
    <w:pPr>
      <w:spacing w:after="200"/>
      <w:contextualSpacing/>
    </w:pPr>
  </w:style>
  <w:style w:type="character" w:customStyle="1" w:styleId="SignatureChar">
    <w:name w:val="Signature Char"/>
    <w:basedOn w:val="DefaultParagraphFont"/>
    <w:link w:val="Signature"/>
    <w:uiPriority w:val="99"/>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lang w:eastAsia="ja-JP" w:bidi="he-IL"/>
    </w:rPr>
  </w:style>
  <w:style w:type="paragraph" w:styleId="BlockText">
    <w:name w:val="Block Text"/>
    <w:aliases w:val="Block Quote"/>
    <w:uiPriority w:val="40"/>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855D5D" w:themeColor="accent6"/>
      <w:sz w:val="20"/>
      <w:szCs w:val="20"/>
    </w:rPr>
  </w:style>
  <w:style w:type="paragraph" w:styleId="Caption">
    <w:name w:val="caption"/>
    <w:basedOn w:val="Normal"/>
    <w:next w:val="Normal"/>
    <w:uiPriority w:val="35"/>
    <w:unhideWhenUsed/>
    <w:qFormat/>
    <w:pPr>
      <w:spacing w:after="0" w:line="240" w:lineRule="auto"/>
    </w:pPr>
    <w:rPr>
      <w:bCs/>
      <w:smallCaps/>
      <w:color w:val="732117" w:themeColor="accent2" w:themeShade="BF"/>
      <w:spacing w:val="10"/>
      <w:sz w:val="18"/>
      <w:szCs w:val="18"/>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themeColor="text1"/>
      <w:szCs w:val="20"/>
      <w:lang w:eastAsia="ja-JP" w:bidi="he-IL"/>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Pr>
      <w:rFonts w:asciiTheme="majorHAnsi" w:hAnsiTheme="majorHAnsi" w:cs="Times New Roman"/>
      <w:b/>
      <w:color w:val="9D3511"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Pr>
      <w:rFonts w:asciiTheme="majorHAnsi" w:hAnsiTheme="majorHAnsi" w:cs="Times New Roman"/>
      <w:b/>
      <w:color w:val="9D3511"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Pr>
      <w:rFonts w:asciiTheme="majorHAnsi" w:hAnsiTheme="majorHAnsi" w:cs="Times New Roman"/>
      <w:b/>
      <w:color w:val="D34817" w:themeColor="accent1"/>
      <w:spacing w:val="20"/>
      <w:sz w:val="24"/>
      <w:szCs w:val="24"/>
      <w:lang w:eastAsia="ja-JP" w:bidi="he-IL"/>
    </w:rPr>
  </w:style>
  <w:style w:type="character" w:customStyle="1" w:styleId="Heading4Char">
    <w:name w:val="Heading 4 Char"/>
    <w:basedOn w:val="DefaultParagraphFont"/>
    <w:link w:val="Heading4"/>
    <w:uiPriority w:val="9"/>
    <w:semiHidden/>
    <w:rPr>
      <w:rFonts w:asciiTheme="majorHAnsi" w:hAnsiTheme="majorHAnsi" w:cs="Times New Roman"/>
      <w:b/>
      <w:color w:val="7B6A4D" w:themeColor="accent3" w:themeShade="BF"/>
      <w:spacing w:val="20"/>
      <w:sz w:val="24"/>
      <w:lang w:eastAsia="ja-JP" w:bidi="he-IL"/>
    </w:rPr>
  </w:style>
  <w:style w:type="character" w:customStyle="1" w:styleId="Heading5Char">
    <w:name w:val="Heading 5 Char"/>
    <w:basedOn w:val="DefaultParagraphFont"/>
    <w:link w:val="Heading5"/>
    <w:uiPriority w:val="9"/>
    <w:semiHidden/>
    <w:rPr>
      <w:rFonts w:asciiTheme="majorHAnsi" w:hAnsiTheme="majorHAnsi" w:cs="Times New Roman"/>
      <w:b/>
      <w:i/>
      <w:color w:val="7B6A4D" w:themeColor="accent3" w:themeShade="BF"/>
      <w:spacing w:val="20"/>
      <w:szCs w:val="26"/>
      <w:lang w:eastAsia="ja-JP" w:bidi="he-IL"/>
    </w:rPr>
  </w:style>
  <w:style w:type="character" w:customStyle="1" w:styleId="Heading6Char">
    <w:name w:val="Heading 6 Char"/>
    <w:basedOn w:val="DefaultParagraphFont"/>
    <w:link w:val="Heading6"/>
    <w:uiPriority w:val="9"/>
    <w:semiHidden/>
    <w:rPr>
      <w:rFonts w:asciiTheme="majorHAnsi" w:hAnsiTheme="majorHAnsi" w:cs="Times New Roman"/>
      <w:color w:val="524733" w:themeColor="accent3" w:themeShade="80"/>
      <w:spacing w:val="10"/>
      <w:sz w:val="24"/>
      <w:szCs w:val="20"/>
      <w:lang w:eastAsia="ja-JP" w:bidi="he-IL"/>
    </w:rPr>
  </w:style>
  <w:style w:type="character" w:customStyle="1" w:styleId="Heading7Char">
    <w:name w:val="Heading 7 Char"/>
    <w:basedOn w:val="DefaultParagraphFont"/>
    <w:link w:val="Heading7"/>
    <w:uiPriority w:val="9"/>
    <w:semiHidden/>
    <w:rPr>
      <w:rFonts w:asciiTheme="majorHAnsi" w:hAnsiTheme="majorHAnsi" w:cs="Times New Roman"/>
      <w:i/>
      <w:color w:val="524733" w:themeColor="accent3" w:themeShade="80"/>
      <w:spacing w:val="10"/>
      <w:sz w:val="24"/>
      <w:szCs w:val="20"/>
      <w:lang w:eastAsia="ja-JP" w:bidi="he-IL"/>
    </w:rPr>
  </w:style>
  <w:style w:type="character" w:customStyle="1" w:styleId="Heading8Char">
    <w:name w:val="Heading 8 Char"/>
    <w:basedOn w:val="DefaultParagraphFont"/>
    <w:link w:val="Heading8"/>
    <w:uiPriority w:val="9"/>
    <w:semiHidden/>
    <w:rPr>
      <w:rFonts w:asciiTheme="majorHAnsi" w:hAnsiTheme="majorHAnsi" w:cs="Times New Roman"/>
      <w:color w:val="D34817" w:themeColor="accent1"/>
      <w:spacing w:val="10"/>
      <w:szCs w:val="20"/>
      <w:lang w:eastAsia="ja-JP" w:bidi="he-IL"/>
    </w:rPr>
  </w:style>
  <w:style w:type="character" w:customStyle="1" w:styleId="Heading9Char">
    <w:name w:val="Heading 9 Char"/>
    <w:basedOn w:val="DefaultParagraphFont"/>
    <w:link w:val="Heading9"/>
    <w:uiPriority w:val="9"/>
    <w:semiHidden/>
    <w:rPr>
      <w:rFonts w:asciiTheme="majorHAnsi" w:hAnsiTheme="majorHAnsi" w:cs="Times New Roman"/>
      <w:i/>
      <w:color w:val="D34817" w:themeColor="accent1"/>
      <w:spacing w:val="10"/>
      <w:szCs w:val="20"/>
      <w:lang w:eastAsia="ja-JP" w:bidi="he-IL"/>
    </w:rPr>
  </w:style>
  <w:style w:type="character" w:styleId="Hyperlink">
    <w:name w:val="Hyperlink"/>
    <w:basedOn w:val="DefaultParagraphFont"/>
    <w:uiPriority w:val="99"/>
    <w:semiHidden/>
    <w:unhideWhenUsed/>
    <w:rPr>
      <w:color w:val="CC9900" w:themeColor="hyperlink"/>
      <w:u w:val="single"/>
    </w:rPr>
  </w:style>
  <w:style w:type="character" w:styleId="IntenseEmphasis">
    <w:name w:val="Intense Emphasis"/>
    <w:basedOn w:val="DefaultParagraphFont"/>
    <w:uiPriority w:val="21"/>
    <w:qFormat/>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Pr>
      <w:rFonts w:asciiTheme="majorHAnsi" w:hAnsiTheme="majorHAnsi" w:cs="Times New Roman"/>
      <w:i/>
      <w:color w:val="FFFFFF" w:themeColor="background1"/>
      <w:sz w:val="32"/>
      <w:szCs w:val="20"/>
      <w:shd w:val="clear" w:color="auto" w:fill="D34817" w:themeFill="accent1"/>
      <w:lang w:eastAsia="ja-JP" w:bidi="he-IL"/>
    </w:rPr>
  </w:style>
  <w:style w:type="character" w:styleId="IntenseReference">
    <w:name w:val="Intense Reference"/>
    <w:basedOn w:val="DefaultParagraphFont"/>
    <w:uiPriority w:val="32"/>
    <w:qFormat/>
    <w:rPr>
      <w:rFonts w:cs="Times New Roman"/>
      <w:b/>
      <w:color w:val="D34817" w:themeColor="accent1"/>
      <w:sz w:val="22"/>
      <w:szCs w:val="20"/>
      <w:u w:val="single"/>
    </w:rPr>
  </w:style>
  <w:style w:type="paragraph" w:styleId="ListBullet">
    <w:name w:val="List Bullet"/>
    <w:basedOn w:val="Normal"/>
    <w:uiPriority w:val="37"/>
    <w:unhideWhenUsed/>
    <w:qFormat/>
    <w:pPr>
      <w:numPr>
        <w:numId w:val="11"/>
      </w:numPr>
      <w:spacing w:after="0"/>
      <w:contextualSpacing/>
    </w:pPr>
  </w:style>
  <w:style w:type="paragraph" w:styleId="ListBullet2">
    <w:name w:val="List Bullet 2"/>
    <w:basedOn w:val="Normal"/>
    <w:uiPriority w:val="37"/>
    <w:unhideWhenUsed/>
    <w:qFormat/>
    <w:pPr>
      <w:numPr>
        <w:numId w:val="12"/>
      </w:numPr>
      <w:spacing w:after="0"/>
    </w:pPr>
  </w:style>
  <w:style w:type="paragraph" w:styleId="ListBullet3">
    <w:name w:val="List Bullet 3"/>
    <w:basedOn w:val="Normal"/>
    <w:uiPriority w:val="37"/>
    <w:unhideWhenUsed/>
    <w:qFormat/>
    <w:pPr>
      <w:numPr>
        <w:numId w:val="13"/>
      </w:numPr>
      <w:spacing w:after="0"/>
    </w:pPr>
  </w:style>
  <w:style w:type="paragraph" w:styleId="ListBullet4">
    <w:name w:val="List Bullet 4"/>
    <w:basedOn w:val="Normal"/>
    <w:uiPriority w:val="37"/>
    <w:unhideWhenUsed/>
    <w:qFormat/>
    <w:pPr>
      <w:numPr>
        <w:numId w:val="14"/>
      </w:numPr>
      <w:spacing w:after="0"/>
    </w:pPr>
  </w:style>
  <w:style w:type="paragraph" w:styleId="ListBullet5">
    <w:name w:val="List Bullet 5"/>
    <w:basedOn w:val="Normal"/>
    <w:uiPriority w:val="37"/>
    <w:unhideWhenUsed/>
    <w:qFormat/>
    <w:pPr>
      <w:numPr>
        <w:numId w:val="15"/>
      </w:numPr>
      <w:spacing w:after="0"/>
    </w:p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lang w:eastAsia="ja-JP" w:bidi="he-IL"/>
    </w:rPr>
  </w:style>
  <w:style w:type="character" w:styleId="Strong">
    <w:name w:val="Strong"/>
    <w:uiPriority w:val="22"/>
    <w:qFormat/>
    <w:rPr>
      <w:rFonts w:asciiTheme="minorHAnsi" w:hAnsiTheme="minorHAnsi"/>
      <w:b/>
      <w:color w:val="9B2D1F" w:themeColor="accent2"/>
    </w:rPr>
  </w:style>
  <w:style w:type="paragraph" w:styleId="Subtitle">
    <w:name w:val="Subtitle"/>
    <w:basedOn w:val="Normal"/>
    <w:link w:val="SubtitleChar"/>
    <w:uiPriority w:val="11"/>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lang w:eastAsia="ja-JP" w:bidi="he-IL"/>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paragraph" w:styleId="Title">
    <w:name w:val="Title"/>
    <w:basedOn w:val="Normal"/>
    <w:link w:val="TitleChar"/>
    <w:uiPriority w:val="10"/>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D34817" w:themeColor="accent1"/>
      <w:sz w:val="48"/>
      <w:szCs w:val="48"/>
      <w:lang w:eastAsia="ja-JP" w:bidi="he-IL"/>
    </w:r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paragraph" w:customStyle="1" w:styleId="DateText">
    <w:name w:val="Date Text"/>
    <w:basedOn w:val="Normal"/>
    <w:uiPriority w:val="35"/>
    <w:pPr>
      <w:spacing w:before="720" w:after="200"/>
      <w:contextualSpacing/>
    </w:pPr>
  </w:style>
  <w:style w:type="paragraph" w:customStyle="1" w:styleId="GrayText">
    <w:name w:val="Gray Text"/>
    <w:basedOn w:val="NoSpacing"/>
    <w:uiPriority w:val="35"/>
    <w:qFormat/>
    <w:rPr>
      <w:rFonts w:asciiTheme="majorHAnsi" w:hAnsiTheme="majorHAnsi"/>
      <w:sz w:val="20"/>
      <w:lang w:bidi="ar-SA"/>
    </w:rPr>
  </w:style>
  <w:style w:type="character" w:customStyle="1" w:styleId="RecipientAddressChar">
    <w:name w:val="Recipient Address Char"/>
    <w:basedOn w:val="DefaultParagraphFont"/>
    <w:link w:val="RecipientAddress"/>
    <w:uiPriority w:val="5"/>
    <w:locked/>
    <w:rPr>
      <w:rFonts w:cs="Times New Roman"/>
      <w:color w:val="000000" w:themeColor="text1"/>
      <w:szCs w:val="20"/>
      <w:lang w:eastAsia="ja-JP"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24177">
      <w:bodyDiv w:val="1"/>
      <w:marLeft w:val="0"/>
      <w:marRight w:val="0"/>
      <w:marTop w:val="0"/>
      <w:marBottom w:val="0"/>
      <w:divBdr>
        <w:top w:val="none" w:sz="0" w:space="0" w:color="auto"/>
        <w:left w:val="none" w:sz="0" w:space="0" w:color="auto"/>
        <w:bottom w:val="none" w:sz="0" w:space="0" w:color="auto"/>
        <w:right w:val="none" w:sz="0" w:space="0" w:color="auto"/>
      </w:divBdr>
    </w:div>
    <w:div w:id="30062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private:var:folders:V2:V2s-WMudHfGWIIQGcPjmbU+++TI:-Tmp-:TC01773063999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181BCEE-88B5-4EB6-B645-23F95982DA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TC017730639991</Template>
  <TotalTime>0</TotalTime>
  <Pages>1</Pages>
  <Words>162</Words>
  <Characters>781</Characters>
  <Application>Microsoft Macintosh Word</Application>
  <DocSecurity>0</DocSecurity>
  <Lines>13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garrett</dc:creator>
  <cp:keywords/>
  <dc:description/>
  <cp:lastModifiedBy>jennifer  garrett</cp:lastModifiedBy>
  <cp:revision>2</cp:revision>
  <cp:lastPrinted>2012-02-28T21:51:00Z</cp:lastPrinted>
  <dcterms:created xsi:type="dcterms:W3CDTF">2012-03-01T20:55:00Z</dcterms:created>
  <dcterms:modified xsi:type="dcterms:W3CDTF">2012-03-01T20:55:00Z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TC017730639991</vt:lpwstr>
  </property>
</Properties>
</file>